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27020635" name="95e9403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4037432" name="95e94030-97bd-11f0-83c6-cf4b74eb23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95401058" name="9d02b9a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9056246" name="9d02b9a0-97bd-11f0-83c6-cf4b74eb23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</w:t>
            </w:r>
          </w:p>
          <w:p>
            <w:pPr>
              <w:spacing w:before="0" w:after="0"/>
            </w:pPr>
            <w:r>
              <w:t>alle Stockwerke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Leim</w:t>
            </w:r>
          </w:p>
          <w:p>
            <w:pPr>
              <w:spacing w:before="0" w:after="0"/>
            </w:pPr>
            <w:r>
              <w:t>Sockel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13334923" name="c8d3760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0937425" name="c8d37600-97bd-11f0-83c6-cf4b74eb23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12439074" name="ced93580-97bd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310660" name="ced93580-97bd-11f0-83c6-cf4b74eb23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 / LAP / Schnüre </w:t>
            </w:r>
          </w:p>
          <w:p>
            <w:pPr>
              <w:spacing w:before="0" w:after="0"/>
            </w:pPr>
            <w:r>
              <w:t>Cheminée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80443983" name="9c19f560-97bf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9700137" name="9c19f560-97bf-11f0-83c6-cf4b74eb23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82691187" name="a0398fc0-97bf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3444020" name="a0398fc0-97bf-11f0-83c6-cf4b74eb23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und Wand 2.Lage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6118509" name="a5860a00-97c2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8453791" name="a5860a00-97c2-11f0-83c6-cf4b74eb23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96074345" name="9fc801e0-97c2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5680131" name="9fc801e0-97c2-11f0-83c6-cf4b74eb23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Esszimmer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92860118" name="42299150-97c4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9334045" name="42299150-97c4-11f0-83c6-cf4b74eb23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3386097" name="50fa23c0-97c4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2186654" name="50fa23c0-97c4-11f0-83c6-cf4b74eb23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8931272" name="6382adc0-97c7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8923664" name="6382adc0-97c7-11f0-83c6-cf4b74eb23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30025158" name="6b65b8c0-97c7-11f0-83c6-cf4b74eb23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9291313" name="6b65b8c0-97c7-11f0-83c6-cf4b74eb23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